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3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贡岳松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83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中药231;中药233;中药232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中药231;中药233;中药232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(040018—008)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资源231;资源232;药制剂23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